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599" w:rsidRDefault="008B4C02">
      <w:pPr>
        <w:pStyle w:val="Heading2"/>
      </w:pPr>
      <w:r>
        <w:t>Questions and Answers:</w:t>
      </w:r>
    </w:p>
    <w:p w:rsidR="00511599" w:rsidRDefault="008B4C02">
      <w:pPr>
        <w:pStyle w:val="ListNumber"/>
      </w:pPr>
      <w:r>
        <w:t>1. What was Jane’s situation at the beginning of the story?</w:t>
      </w:r>
    </w:p>
    <w:p w:rsidR="00511599" w:rsidRDefault="008B4C02">
      <w:r>
        <w:t>She was living in London, in her early twenties, and working for an advertising agency.</w:t>
      </w:r>
    </w:p>
    <w:p w:rsidR="00511599" w:rsidRDefault="008B4C02">
      <w:pPr>
        <w:pStyle w:val="ListNumber"/>
      </w:pPr>
      <w:r>
        <w:t>2. Where did she meet the Frenchman and how did this change her life?</w:t>
      </w:r>
    </w:p>
    <w:p w:rsidR="00511599" w:rsidRDefault="008B4C02">
      <w:r>
        <w:t>She met him at a nightclub on the beach in the south of France, and she fell in love. She moved to Paris to be with him.</w:t>
      </w:r>
    </w:p>
    <w:p w:rsidR="00511599" w:rsidRDefault="008B4C02">
      <w:pPr>
        <w:pStyle w:val="ListNumber"/>
      </w:pPr>
      <w:r>
        <w:t>3. What did they often do on Sunday?</w:t>
      </w:r>
    </w:p>
    <w:p w:rsidR="00511599" w:rsidRDefault="008B4C02">
      <w:r>
        <w:t>They often went for a walk in the botanical gardens.</w:t>
      </w:r>
    </w:p>
    <w:p w:rsidR="00511599" w:rsidRDefault="008B4C02">
      <w:pPr>
        <w:pStyle w:val="ListNumber"/>
      </w:pPr>
      <w:r>
        <w:t>4. Why did they stop in the gardens and what did they see?</w:t>
      </w:r>
    </w:p>
    <w:p w:rsidR="00511599" w:rsidRDefault="008B4C02">
      <w:r>
        <w:t>They stopped because of a noise from a tree — they saw an owl being a</w:t>
      </w:r>
      <w:bookmarkStart w:id="0" w:name="_GoBack"/>
      <w:bookmarkEnd w:id="0"/>
      <w:r>
        <w:t>ttacked by small birds.</w:t>
      </w:r>
    </w:p>
    <w:p w:rsidR="00511599" w:rsidRDefault="008B4C02">
      <w:pPr>
        <w:pStyle w:val="ListNumber"/>
      </w:pPr>
      <w:r>
        <w:t>5. How did Jane get a copy of the photo?</w:t>
      </w:r>
    </w:p>
    <w:p w:rsidR="00511599" w:rsidRDefault="008B4C02">
      <w:r>
        <w:t>Her boyfriend’s friend saw it in a magazine, she called the magazine and got Cartier-Bresson’s number, and he sent her a copy.</w:t>
      </w:r>
    </w:p>
    <w:p w:rsidR="00511599" w:rsidRDefault="008B4C02">
      <w:pPr>
        <w:pStyle w:val="ListNumber"/>
      </w:pPr>
      <w:r>
        <w:t>6. Why is this photo important to her?</w:t>
      </w:r>
    </w:p>
    <w:p w:rsidR="00511599" w:rsidRDefault="008B4C02">
      <w:r>
        <w:t>Because it reminds her of a happy time in her life with her French boyfriend.</w:t>
      </w:r>
    </w:p>
    <w:sectPr w:rsidR="00511599" w:rsidSect="00034616"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573" w:rsidRDefault="008F6573" w:rsidP="00D21BDE">
      <w:pPr>
        <w:spacing w:after="0" w:line="240" w:lineRule="auto"/>
      </w:pPr>
      <w:r>
        <w:separator/>
      </w:r>
    </w:p>
  </w:endnote>
  <w:endnote w:type="continuationSeparator" w:id="0">
    <w:p w:rsidR="008F6573" w:rsidRDefault="008F6573" w:rsidP="00D21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3796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21BDE" w:rsidRDefault="00D21BD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4A6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21BDE" w:rsidRDefault="00D21B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573" w:rsidRDefault="008F6573" w:rsidP="00D21BDE">
      <w:pPr>
        <w:spacing w:after="0" w:line="240" w:lineRule="auto"/>
      </w:pPr>
      <w:r>
        <w:separator/>
      </w:r>
    </w:p>
  </w:footnote>
  <w:footnote w:type="continuationSeparator" w:id="0">
    <w:p w:rsidR="008F6573" w:rsidRDefault="008F6573" w:rsidP="00D21B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11599"/>
    <w:rsid w:val="008B4C02"/>
    <w:rsid w:val="008D4A60"/>
    <w:rsid w:val="008F6573"/>
    <w:rsid w:val="00AA1D8D"/>
    <w:rsid w:val="00B47730"/>
    <w:rsid w:val="00CB0664"/>
    <w:rsid w:val="00D21BDE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5FCA69C"/>
  <w14:defaultImageDpi w14:val="300"/>
  <w15:docId w15:val="{27F5DD6C-1956-4291-88B6-1F15E435D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D21B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1B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7579790-0664-4848-91FA-763FAC1BE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ahlam</cp:lastModifiedBy>
  <cp:revision>3</cp:revision>
  <cp:lastPrinted>2025-10-14T12:09:00Z</cp:lastPrinted>
  <dcterms:created xsi:type="dcterms:W3CDTF">2013-12-23T23:15:00Z</dcterms:created>
  <dcterms:modified xsi:type="dcterms:W3CDTF">2025-10-14T15:08:00Z</dcterms:modified>
  <cp:category/>
</cp:coreProperties>
</file>